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257C3" w:rsidRPr="008E3AAC" w:rsidRDefault="002257C3" w:rsidP="008E3AAC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4A55C" wp14:editId="5F987829">
                <wp:simplePos x="0" y="0"/>
                <wp:positionH relativeFrom="column">
                  <wp:posOffset>5076190</wp:posOffset>
                </wp:positionH>
                <wp:positionV relativeFrom="paragraph">
                  <wp:posOffset>514985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9.7pt;margin-top:40.5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DZaCbj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="008E3AAC" w:rsidRPr="008E3AAC">
        <w:rPr>
          <w:noProof/>
          <w:color w:val="215868"/>
          <w:sz w:val="32"/>
          <w:szCs w:val="28"/>
        </w:rPr>
        <w:t xml:space="preserve">Z czterech trójkątów równobocznych o obwodzie </w:t>
      </w:r>
      <w:r w:rsidR="008E3AAC" w:rsidRPr="008E3AAC">
        <w:rPr>
          <w:b/>
          <w:noProof/>
          <w:color w:val="215868"/>
          <w:sz w:val="32"/>
          <w:szCs w:val="28"/>
        </w:rPr>
        <w:t>15 cm</w:t>
      </w:r>
      <w:r w:rsidR="008E3AAC" w:rsidRPr="008E3AAC">
        <w:rPr>
          <w:noProof/>
          <w:color w:val="215868"/>
          <w:sz w:val="32"/>
          <w:szCs w:val="28"/>
        </w:rPr>
        <w:t xml:space="preserve"> każdy ułożono trój</w:t>
      </w:r>
      <w:r w:rsidR="008E3AAC">
        <w:rPr>
          <w:noProof/>
          <w:color w:val="215868"/>
          <w:sz w:val="32"/>
          <w:szCs w:val="28"/>
        </w:rPr>
        <w:t>kąt. Oblicz obwód tego trójkąta</w:t>
      </w:r>
      <w:r w:rsidR="00C568E6" w:rsidRPr="008E3AAC">
        <w:rPr>
          <w:noProof/>
          <w:color w:val="215868"/>
          <w:sz w:val="32"/>
          <w:szCs w:val="28"/>
        </w:rPr>
        <w:t>.</w:t>
      </w:r>
      <w:r w:rsidRPr="008E3AAC">
        <w:rPr>
          <w:noProof/>
          <w:color w:val="215868"/>
          <w:sz w:val="32"/>
          <w:szCs w:val="28"/>
        </w:rPr>
        <w:br/>
      </w:r>
      <w:r w:rsidR="008E3AAC">
        <w:rPr>
          <w:noProof/>
          <w:color w:val="215868"/>
          <w:sz w:val="32"/>
          <w:szCs w:val="28"/>
        </w:rPr>
        <w:br/>
      </w:r>
    </w:p>
    <w:p w:rsidR="002257C3" w:rsidRPr="002257C3" w:rsidRDefault="002257C3" w:rsidP="008E3AAC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F0808" wp14:editId="5B23D978">
                <wp:simplePos x="0" y="0"/>
                <wp:positionH relativeFrom="column">
                  <wp:posOffset>5081270</wp:posOffset>
                </wp:positionH>
                <wp:positionV relativeFrom="paragraph">
                  <wp:posOffset>1085850</wp:posOffset>
                </wp:positionV>
                <wp:extent cx="885825" cy="27622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00.1pt;margin-top:85.5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" fillcolor="white [3201]" strokecolor="#9bbb59 [3206]" strokeweight="2pt"/>
            </w:pict>
          </mc:Fallback>
        </mc:AlternateContent>
      </w:r>
      <w:r w:rsidR="008E3AAC" w:rsidRPr="008E3AAC">
        <w:rPr>
          <w:noProof/>
          <w:color w:val="215868"/>
          <w:sz w:val="32"/>
          <w:szCs w:val="28"/>
        </w:rPr>
        <w:t xml:space="preserve">Obwód trójkąta równoramiennego równa się obwodowi trójkąta równobocznego o boku </w:t>
      </w:r>
      <w:r w:rsidR="008E3AAC" w:rsidRPr="008E3AAC">
        <w:rPr>
          <w:b/>
          <w:noProof/>
          <w:color w:val="215868"/>
          <w:sz w:val="32"/>
          <w:szCs w:val="28"/>
        </w:rPr>
        <w:t>3 cm</w:t>
      </w:r>
      <w:r w:rsidR="008E3AAC" w:rsidRPr="008E3AAC">
        <w:rPr>
          <w:noProof/>
          <w:color w:val="215868"/>
          <w:sz w:val="32"/>
          <w:szCs w:val="28"/>
        </w:rPr>
        <w:t xml:space="preserve">. Oblicz długości </w:t>
      </w:r>
      <w:r w:rsidR="008E3AAC">
        <w:rPr>
          <w:noProof/>
          <w:color w:val="215868"/>
          <w:sz w:val="32"/>
          <w:szCs w:val="28"/>
        </w:rPr>
        <w:br/>
      </w:r>
      <w:r w:rsidR="008E3AAC" w:rsidRPr="008E3AAC">
        <w:rPr>
          <w:noProof/>
          <w:color w:val="215868"/>
          <w:sz w:val="32"/>
          <w:szCs w:val="28"/>
        </w:rPr>
        <w:t xml:space="preserve">wszystkich takich trójkątów równoramiennych, wiedząc, </w:t>
      </w:r>
      <w:r w:rsidR="008E3AAC">
        <w:rPr>
          <w:noProof/>
          <w:color w:val="215868"/>
          <w:sz w:val="32"/>
          <w:szCs w:val="28"/>
        </w:rPr>
        <w:br/>
      </w:r>
      <w:r w:rsidR="008E3AAC" w:rsidRPr="008E3AAC">
        <w:rPr>
          <w:noProof/>
          <w:color w:val="215868"/>
          <w:sz w:val="32"/>
          <w:szCs w:val="28"/>
        </w:rPr>
        <w:t>że długości boków w</w:t>
      </w:r>
      <w:r w:rsidR="008E3AAC">
        <w:rPr>
          <w:noProof/>
          <w:color w:val="215868"/>
          <w:sz w:val="32"/>
          <w:szCs w:val="28"/>
        </w:rPr>
        <w:t>yrażone są liczbami naturalnymi</w:t>
      </w:r>
      <w:r w:rsidRPr="002257C3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8E3AAC">
        <w:rPr>
          <w:noProof/>
          <w:color w:val="215868"/>
          <w:sz w:val="32"/>
          <w:szCs w:val="28"/>
        </w:rPr>
        <w:br/>
      </w:r>
    </w:p>
    <w:p w:rsidR="002257C3" w:rsidRPr="00C568E6" w:rsidRDefault="002257C3" w:rsidP="008E3AAC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4ED078" wp14:editId="11A07638">
                <wp:simplePos x="0" y="0"/>
                <wp:positionH relativeFrom="column">
                  <wp:posOffset>5077460</wp:posOffset>
                </wp:positionH>
                <wp:positionV relativeFrom="paragraph">
                  <wp:posOffset>711835</wp:posOffset>
                </wp:positionV>
                <wp:extent cx="885825" cy="276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99.8pt;margin-top:56.0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19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zmz&#10;oqUWrUhggO2vn4Hl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" fillcolor="white [3201]" strokecolor="#9bbb59 [3206]" strokeweight="2pt"/>
            </w:pict>
          </mc:Fallback>
        </mc:AlternateContent>
      </w:r>
      <w:r w:rsidR="008E3AAC" w:rsidRPr="008E3AAC">
        <w:rPr>
          <w:noProof/>
          <w:color w:val="215868"/>
          <w:sz w:val="32"/>
          <w:szCs w:val="28"/>
        </w:rPr>
        <w:t xml:space="preserve">Obwód trójkąta równoramiennego wynosi </w:t>
      </w:r>
      <w:r w:rsidR="008E3AAC" w:rsidRPr="008E3AAC">
        <w:rPr>
          <w:b/>
          <w:noProof/>
          <w:color w:val="215868"/>
          <w:sz w:val="32"/>
          <w:szCs w:val="28"/>
        </w:rPr>
        <w:t>68,4 cm</w:t>
      </w:r>
      <w:r w:rsidR="008E3AAC" w:rsidRPr="008E3AAC">
        <w:rPr>
          <w:noProof/>
          <w:color w:val="215868"/>
          <w:sz w:val="32"/>
          <w:szCs w:val="28"/>
        </w:rPr>
        <w:t xml:space="preserve">. </w:t>
      </w:r>
      <w:r w:rsidR="008E3AAC">
        <w:rPr>
          <w:noProof/>
          <w:color w:val="215868"/>
          <w:sz w:val="32"/>
          <w:szCs w:val="28"/>
        </w:rPr>
        <w:br/>
      </w:r>
      <w:r w:rsidR="008E3AAC" w:rsidRPr="008E3AAC">
        <w:rPr>
          <w:noProof/>
          <w:color w:val="215868"/>
          <w:sz w:val="32"/>
          <w:szCs w:val="28"/>
        </w:rPr>
        <w:t xml:space="preserve">Jeden bok trójkąta ma długość </w:t>
      </w:r>
      <w:r w:rsidR="008E3AAC" w:rsidRPr="008E3AAC">
        <w:rPr>
          <w:b/>
          <w:noProof/>
          <w:color w:val="215868"/>
          <w:sz w:val="32"/>
          <w:szCs w:val="28"/>
        </w:rPr>
        <w:t>32,8 cm</w:t>
      </w:r>
      <w:r w:rsidR="008E3AAC" w:rsidRPr="008E3AAC">
        <w:rPr>
          <w:noProof/>
          <w:color w:val="215868"/>
          <w:sz w:val="32"/>
          <w:szCs w:val="28"/>
        </w:rPr>
        <w:t xml:space="preserve">. </w:t>
      </w:r>
      <w:r w:rsidR="008E3AAC">
        <w:rPr>
          <w:noProof/>
          <w:color w:val="215868"/>
          <w:sz w:val="32"/>
          <w:szCs w:val="28"/>
        </w:rPr>
        <w:br/>
      </w:r>
      <w:r w:rsidR="008E3AAC" w:rsidRPr="008E3AAC">
        <w:rPr>
          <w:noProof/>
          <w:color w:val="215868"/>
          <w:sz w:val="32"/>
          <w:szCs w:val="28"/>
        </w:rPr>
        <w:t>Oblicz pozostałe boki trójkąta.</w:t>
      </w:r>
      <w:r w:rsidRPr="00C568E6">
        <w:rPr>
          <w:noProof/>
          <w:color w:val="215868"/>
          <w:sz w:val="32"/>
          <w:szCs w:val="28"/>
        </w:rPr>
        <w:br/>
      </w:r>
      <w:r w:rsidR="008E3AAC">
        <w:rPr>
          <w:noProof/>
          <w:color w:val="215868"/>
          <w:sz w:val="32"/>
          <w:szCs w:val="28"/>
        </w:rPr>
        <w:br/>
      </w:r>
    </w:p>
    <w:p w:rsidR="00E33B11" w:rsidRPr="00C568E6" w:rsidRDefault="008E3AAC" w:rsidP="008E3AAC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66432" behindDoc="0" locked="0" layoutInCell="1" allowOverlap="1" wp14:anchorId="58914F0C" wp14:editId="59925ED1">
            <wp:simplePos x="0" y="0"/>
            <wp:positionH relativeFrom="column">
              <wp:posOffset>2733674</wp:posOffset>
            </wp:positionH>
            <wp:positionV relativeFrom="paragraph">
              <wp:posOffset>2142489</wp:posOffset>
            </wp:positionV>
            <wp:extent cx="2852535" cy="2347764"/>
            <wp:effectExtent l="152400" t="0" r="0" b="0"/>
            <wp:wrapNone/>
            <wp:docPr id="5" name="Obraz 5" descr="C:\Users\Marcin\AppData\Local\Microsoft\Windows\Temporary Internet Files\Content.IE5\98D8IR6W\MC900304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cin\AppData\Local\Microsoft\Windows\Temporary Internet Files\Content.IE5\98D8IR6W\MC90030464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17393">
                      <a:off x="0" y="0"/>
                      <a:ext cx="2852535" cy="2347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57C3"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216F07" wp14:editId="31AD187D">
                <wp:simplePos x="0" y="0"/>
                <wp:positionH relativeFrom="column">
                  <wp:posOffset>5082540</wp:posOffset>
                </wp:positionH>
                <wp:positionV relativeFrom="paragraph">
                  <wp:posOffset>482600</wp:posOffset>
                </wp:positionV>
                <wp:extent cx="885825" cy="2762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400.2pt;margin-top:38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" fillcolor="white [3201]" strokecolor="#9bbb59 [3206]" strokeweight="2pt"/>
            </w:pict>
          </mc:Fallback>
        </mc:AlternateContent>
      </w:r>
      <w:r w:rsidRPr="008E3AAC">
        <w:rPr>
          <w:noProof/>
          <w:color w:val="215868"/>
          <w:sz w:val="32"/>
          <w:szCs w:val="28"/>
        </w:rPr>
        <w:t>I</w:t>
      </w:r>
      <w:r>
        <w:rPr>
          <w:noProof/>
          <w:color w:val="215868"/>
          <w:sz w:val="32"/>
          <w:szCs w:val="28"/>
        </w:rPr>
        <w:t xml:space="preserve">le jest trójkątów o obwodzie </w:t>
      </w:r>
      <w:r w:rsidRPr="008E3AAC">
        <w:rPr>
          <w:b/>
          <w:noProof/>
          <w:color w:val="215868"/>
          <w:sz w:val="32"/>
          <w:szCs w:val="28"/>
        </w:rPr>
        <w:t>15 cm</w:t>
      </w:r>
      <w:r w:rsidRPr="008E3AAC">
        <w:rPr>
          <w:noProof/>
          <w:color w:val="215868"/>
          <w:sz w:val="32"/>
          <w:szCs w:val="28"/>
        </w:rPr>
        <w:t>,</w:t>
      </w:r>
      <w:r>
        <w:rPr>
          <w:noProof/>
          <w:color w:val="215868"/>
          <w:sz w:val="32"/>
          <w:szCs w:val="28"/>
        </w:rPr>
        <w:t xml:space="preserve"> </w:t>
      </w:r>
      <w:r w:rsidRPr="008E3AAC">
        <w:rPr>
          <w:noProof/>
          <w:color w:val="215868"/>
          <w:sz w:val="32"/>
          <w:szCs w:val="28"/>
        </w:rPr>
        <w:t>w których długości boków wyr</w:t>
      </w:r>
      <w:r>
        <w:rPr>
          <w:noProof/>
          <w:color w:val="215868"/>
          <w:sz w:val="32"/>
          <w:szCs w:val="28"/>
        </w:rPr>
        <w:t>ażają się  liczbami naturalnymi</w:t>
      </w:r>
      <w:r w:rsidR="002257C3" w:rsidRPr="00C568E6">
        <w:rPr>
          <w:noProof/>
          <w:color w:val="215868"/>
          <w:sz w:val="32"/>
          <w:szCs w:val="28"/>
        </w:rPr>
        <w:t>.</w:t>
      </w:r>
      <w:r w:rsidR="002257C3" w:rsidRPr="00C568E6">
        <w:rPr>
          <w:noProof/>
          <w:color w:val="215868"/>
          <w:sz w:val="32"/>
          <w:szCs w:val="28"/>
        </w:rPr>
        <w:br/>
      </w:r>
      <w:bookmarkStart w:id="0" w:name="_GoBack"/>
      <w:bookmarkEnd w:id="0"/>
      <w:r w:rsidR="00C568E6">
        <w:rPr>
          <w:noProof/>
          <w:color w:val="215868"/>
          <w:sz w:val="32"/>
          <w:szCs w:val="28"/>
        </w:rPr>
        <w:br/>
      </w:r>
      <w:r w:rsidR="002257C3" w:rsidRPr="00C568E6">
        <w:rPr>
          <w:noProof/>
          <w:color w:val="215868"/>
          <w:sz w:val="32"/>
          <w:szCs w:val="28"/>
        </w:rPr>
        <w:br/>
      </w:r>
      <w:r w:rsidR="002136B7" w:rsidRPr="00C568E6">
        <w:rPr>
          <w:b/>
          <w:noProof/>
          <w:color w:val="215868"/>
          <w:sz w:val="32"/>
          <w:szCs w:val="28"/>
        </w:rPr>
        <w:br/>
      </w:r>
    </w:p>
    <w:sectPr w:rsidR="00E33B11" w:rsidRPr="00C568E6" w:rsidSect="001400E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D9" w:rsidRDefault="00061CD9">
      <w:pPr>
        <w:spacing w:after="0" w:line="240" w:lineRule="auto"/>
      </w:pPr>
      <w:r>
        <w:separator/>
      </w:r>
    </w:p>
  </w:endnote>
  <w:endnote w:type="continuationSeparator" w:id="0">
    <w:p w:rsidR="00061CD9" w:rsidRDefault="000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BD49D2" w:rsidRPr="00BD49D2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D49D2" w:rsidRPr="00BD49D2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D9" w:rsidRDefault="00061CD9">
      <w:pPr>
        <w:spacing w:after="0" w:line="240" w:lineRule="auto"/>
      </w:pPr>
      <w:r>
        <w:separator/>
      </w:r>
    </w:p>
  </w:footnote>
  <w:footnote w:type="continuationSeparator" w:id="0">
    <w:p w:rsidR="00061CD9" w:rsidRDefault="00061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564BC7" wp14:editId="70A5C54A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257C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257C3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Obwód trójkąta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257C3">
                    <w:pPr>
                      <w:jc w:val="center"/>
                      <w:rPr>
                        <w:color w:val="FFFFFF"/>
                      </w:rPr>
                    </w:pPr>
                    <w:r w:rsidRPr="002257C3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Obwód trójkąta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28EAA56" wp14:editId="562961D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B5779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" fillcolor="#0b5779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1CD9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12D4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3AAC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49D2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49F47-349C-4307-90BB-6E98859F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15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4</cp:revision>
  <cp:lastPrinted>2013-08-16T16:41:00Z</cp:lastPrinted>
  <dcterms:created xsi:type="dcterms:W3CDTF">2013-08-25T16:05:00Z</dcterms:created>
  <dcterms:modified xsi:type="dcterms:W3CDTF">2013-08-25T16:20:00Z</dcterms:modified>
</cp:coreProperties>
</file>